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钱佳佳/李青峰/司誉豪/黄碧滢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钱佳佳/李青峰/司誉豪/黄碧滢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王萌/黄碧滢/徐嘉轩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钱佳佳/李青峰/司誉豪/黄碧滢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王萌/黄碧滢/徐嘉轩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梁众擎/林滢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时乐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梁众擎/林滢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时乐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于美玲/李青峰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李安君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280124—033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